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思想道德修养与法律基础（预科）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思想道德修养与法律基础（预科）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中国传统文化与生活美学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400287—030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